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A65" w:rsidRDefault="00A03D95" w:rsidP="00A03D95">
      <w:pPr>
        <w:jc w:val="center"/>
        <w:rPr>
          <w:b/>
          <w:u w:val="single"/>
        </w:rPr>
      </w:pPr>
      <w:r w:rsidRPr="00A03D95">
        <w:rPr>
          <w:b/>
          <w:u w:val="single"/>
        </w:rPr>
        <w:t xml:space="preserve">ΔΙΚΑΙΟΛΟΓΗΤΙΚΑ ΠΡΟΣΛΗΨΗΣ ΑΝΑΠΛΗΡΩΤΩΝ ΚΑΙ ΩΡΟΜΙΣΘΙΩΝ </w:t>
      </w:r>
    </w:p>
    <w:p w:rsidR="00A03D95" w:rsidRDefault="00A03D95" w:rsidP="00A03D95">
      <w:pPr>
        <w:jc w:val="both"/>
        <w:rPr>
          <w:b/>
          <w:u w:val="single"/>
        </w:rPr>
      </w:pPr>
      <w:r>
        <w:t>Ενημερώνουμε τους εκπαιδευτικούς, οι οποίοι προσλαμβάνονται ως αναπληρωτές ή ωρομίσθιοι, ότι  κατά την προσέλευσή τους στη Δ/</w:t>
      </w:r>
      <w:proofErr w:type="spellStart"/>
      <w:r>
        <w:t>νση</w:t>
      </w:r>
      <w:proofErr w:type="spellEnd"/>
      <w:r>
        <w:t xml:space="preserve"> Δ/</w:t>
      </w:r>
      <w:proofErr w:type="spellStart"/>
      <w:r>
        <w:t>θμιας</w:t>
      </w:r>
      <w:proofErr w:type="spellEnd"/>
      <w:r>
        <w:t xml:space="preserve"> Εκ/σης Ημαθίας για πρόσληψη, </w:t>
      </w:r>
      <w:r w:rsidRPr="00A03D95">
        <w:rPr>
          <w:b/>
          <w:u w:val="single"/>
        </w:rPr>
        <w:t>οφείλουν να προσκομίσουν τα κάτωθι δικαιολογητικά:</w:t>
      </w:r>
    </w:p>
    <w:p w:rsidR="00A03D95" w:rsidRDefault="00A03D95" w:rsidP="00A03D95">
      <w:pPr>
        <w:pStyle w:val="a3"/>
        <w:numPr>
          <w:ilvl w:val="0"/>
          <w:numId w:val="1"/>
        </w:numPr>
        <w:jc w:val="both"/>
      </w:pPr>
      <w:r w:rsidRPr="00A03D95">
        <w:rPr>
          <w:b/>
        </w:rPr>
        <w:t>Αντίγραφο πτυχίου</w:t>
      </w:r>
      <w:r>
        <w:t xml:space="preserve"> (αν πρόκειται για πτυχίο Πανεπιστημίου του εξωτερικού  χρειάζεται να κατατεθεί επιπλέον το απολυτήριο Λυκείου, η επίσημη μετάφραση και αναγνώριση από το ΔΟΑΤΑΠ).</w:t>
      </w:r>
    </w:p>
    <w:p w:rsidR="00A03D95" w:rsidRDefault="00A03D95" w:rsidP="00A03D95">
      <w:pPr>
        <w:pStyle w:val="a3"/>
        <w:numPr>
          <w:ilvl w:val="0"/>
          <w:numId w:val="1"/>
        </w:numPr>
        <w:jc w:val="both"/>
      </w:pPr>
      <w:r>
        <w:rPr>
          <w:b/>
        </w:rPr>
        <w:t xml:space="preserve">Πιστοποιητικό Παιδαγωγικής και Διδακτικής Επάρκειας </w:t>
      </w:r>
      <w:r w:rsidRPr="00A03D95">
        <w:t>(όπου απαιτείται)</w:t>
      </w:r>
      <w:r>
        <w:t>.</w:t>
      </w:r>
    </w:p>
    <w:p w:rsidR="00A03D95" w:rsidRPr="00A03D95" w:rsidRDefault="00A03D95" w:rsidP="00A03D95">
      <w:pPr>
        <w:pStyle w:val="a3"/>
        <w:numPr>
          <w:ilvl w:val="0"/>
          <w:numId w:val="1"/>
        </w:numPr>
        <w:jc w:val="both"/>
      </w:pPr>
      <w:r>
        <w:rPr>
          <w:b/>
        </w:rPr>
        <w:t xml:space="preserve">Φωτοτυπία ταυτότητας </w:t>
      </w:r>
    </w:p>
    <w:p w:rsidR="00A03D95" w:rsidRDefault="00A03D95" w:rsidP="00A03D95">
      <w:pPr>
        <w:pStyle w:val="a3"/>
        <w:numPr>
          <w:ilvl w:val="0"/>
          <w:numId w:val="1"/>
        </w:numPr>
        <w:jc w:val="both"/>
      </w:pPr>
      <w:r>
        <w:rPr>
          <w:b/>
        </w:rPr>
        <w:t xml:space="preserve">Διδακτορικό/Μεταπτυχιακό ή Σεμινάριο 400 ωρών στην ΕΑΕ </w:t>
      </w:r>
      <w:r w:rsidRPr="00C47CA9">
        <w:t>(αν η πρόσληψη γίνει από τους πίνακες της ειδικής Αγωγής). Αν πρόκειται για πτυχίο Πανεπιστημίου του εξωτερικού χρειάζεται να κατατεθεί</w:t>
      </w:r>
      <w:r w:rsidR="00C47CA9" w:rsidRPr="00C47CA9">
        <w:t xml:space="preserve"> επιπλέον η επίσημη μετάφραση και αναγνώριση από το ΔΟΑΤΑΠ</w:t>
      </w:r>
      <w:r w:rsidR="00786DE0">
        <w:t>.</w:t>
      </w:r>
    </w:p>
    <w:p w:rsidR="00C47CA9" w:rsidRDefault="00C47CA9" w:rsidP="00C47CA9">
      <w:pPr>
        <w:pStyle w:val="a3"/>
        <w:numPr>
          <w:ilvl w:val="0"/>
          <w:numId w:val="1"/>
        </w:numPr>
        <w:jc w:val="both"/>
      </w:pPr>
      <w:r>
        <w:rPr>
          <w:b/>
        </w:rPr>
        <w:t xml:space="preserve">Διδακτορικό/Μεταπτυχιακό τίτλο σπουδών </w:t>
      </w:r>
      <w:r w:rsidRPr="00C47CA9">
        <w:t>για αναγνώριση της συνάφειας και μισθολογική κατάταξη. Αν πρόκειται για πτυχίο Πανεπιστημίου του εξωτερικού</w:t>
      </w:r>
      <w:r>
        <w:t>,</w:t>
      </w:r>
      <w:r w:rsidRPr="00C47CA9">
        <w:t xml:space="preserve"> χρειάζεται να κατατεθεί επιπλέον η επίσημη μετάφραση και αναγνώριση από το ΔΟΑΤΑΠ</w:t>
      </w:r>
    </w:p>
    <w:p w:rsidR="00C47CA9" w:rsidRDefault="00C47CA9" w:rsidP="00A03D95">
      <w:pPr>
        <w:pStyle w:val="a3"/>
        <w:numPr>
          <w:ilvl w:val="0"/>
          <w:numId w:val="1"/>
        </w:numPr>
        <w:jc w:val="both"/>
      </w:pPr>
      <w:r>
        <w:t xml:space="preserve">Για την </w:t>
      </w:r>
      <w:r w:rsidRPr="00786DE0">
        <w:rPr>
          <w:b/>
        </w:rPr>
        <w:t>αναγνώριση προϋπηρεσίας</w:t>
      </w:r>
      <w:r>
        <w:t xml:space="preserve"> </w:t>
      </w:r>
      <w:r w:rsidRPr="00786DE0">
        <w:rPr>
          <w:b/>
        </w:rPr>
        <w:t>και τη μισθολογική κατάταξη</w:t>
      </w:r>
      <w:r>
        <w:t>:</w:t>
      </w:r>
    </w:p>
    <w:p w:rsidR="00C47CA9" w:rsidRDefault="00C47CA9" w:rsidP="00C47CA9">
      <w:pPr>
        <w:pStyle w:val="a3"/>
        <w:numPr>
          <w:ilvl w:val="0"/>
          <w:numId w:val="2"/>
        </w:numPr>
        <w:jc w:val="both"/>
      </w:pPr>
      <w:r>
        <w:t>Για προϋπηρεσία που έχει προσφερθεί σε σχολικές μονάδες Α/</w:t>
      </w:r>
      <w:proofErr w:type="spellStart"/>
      <w:r>
        <w:t>θμιας</w:t>
      </w:r>
      <w:proofErr w:type="spellEnd"/>
      <w:r>
        <w:t xml:space="preserve"> και Β/</w:t>
      </w:r>
      <w:proofErr w:type="spellStart"/>
      <w:r>
        <w:t>θμιας</w:t>
      </w:r>
      <w:proofErr w:type="spellEnd"/>
      <w:r>
        <w:t xml:space="preserve"> εκπαίδευσης  όλες τις βεβαιώσεις  προϋπηρεσίας</w:t>
      </w:r>
      <w:r w:rsidR="00786DE0">
        <w:t>.</w:t>
      </w:r>
      <w:r>
        <w:t xml:space="preserve"> </w:t>
      </w:r>
    </w:p>
    <w:p w:rsidR="00C47CA9" w:rsidRPr="006B10CD" w:rsidRDefault="00C47CA9" w:rsidP="00C47CA9">
      <w:pPr>
        <w:pStyle w:val="a3"/>
        <w:numPr>
          <w:ilvl w:val="0"/>
          <w:numId w:val="2"/>
        </w:numPr>
        <w:jc w:val="both"/>
        <w:rPr>
          <w:b/>
          <w:u w:val="single"/>
        </w:rPr>
      </w:pPr>
      <w:r w:rsidRPr="006B10CD">
        <w:rPr>
          <w:b/>
          <w:u w:val="single"/>
        </w:rPr>
        <w:t xml:space="preserve">Για προϋπηρεσία, η οποία έχει προσφερθεί σε άλλους φορείς </w:t>
      </w:r>
      <w:r w:rsidR="007322BC" w:rsidRPr="006B10CD">
        <w:rPr>
          <w:b/>
          <w:u w:val="single"/>
        </w:rPr>
        <w:t>απαιτούνται</w:t>
      </w:r>
      <w:r w:rsidRPr="006B10CD">
        <w:rPr>
          <w:b/>
          <w:u w:val="single"/>
        </w:rPr>
        <w:t>:</w:t>
      </w:r>
    </w:p>
    <w:p w:rsidR="00C47CA9" w:rsidRDefault="00C47CA9" w:rsidP="00C47CA9">
      <w:pPr>
        <w:pStyle w:val="a3"/>
        <w:ind w:left="1440"/>
        <w:jc w:val="both"/>
      </w:pPr>
      <w:r>
        <w:t xml:space="preserve">Α. οι </w:t>
      </w:r>
      <w:r w:rsidRPr="00786DE0">
        <w:rPr>
          <w:b/>
        </w:rPr>
        <w:t>αποφάσεις</w:t>
      </w:r>
      <w:r>
        <w:t xml:space="preserve"> πρόσληψης και απόλυσης </w:t>
      </w:r>
    </w:p>
    <w:p w:rsidR="0055701D" w:rsidRDefault="00C47CA9" w:rsidP="00C47CA9">
      <w:pPr>
        <w:pStyle w:val="a3"/>
        <w:ind w:left="1440"/>
        <w:jc w:val="both"/>
      </w:pPr>
      <w:r>
        <w:t xml:space="preserve">Β. </w:t>
      </w:r>
      <w:r w:rsidRPr="00786DE0">
        <w:rPr>
          <w:b/>
        </w:rPr>
        <w:t>βεβαίωση</w:t>
      </w:r>
      <w:r>
        <w:t xml:space="preserve"> από τον φορέα απασχόλησης  όπου προκύπτει με απόλυτη σαφήνεια: η ιδιότητα με την οποία υπηρέτησαν</w:t>
      </w:r>
      <w:r w:rsidR="0055701D">
        <w:t>, η σχέση εργασίας , το ωράριο (πλήρες ή μειωμένο</w:t>
      </w:r>
      <w:r w:rsidR="00786DE0">
        <w:t>)</w:t>
      </w:r>
      <w:r w:rsidR="0055701D">
        <w:t xml:space="preserve">, το υποχρεωτικό πλήρες </w:t>
      </w:r>
      <w:r w:rsidR="00786DE0">
        <w:t xml:space="preserve">ωράριο </w:t>
      </w:r>
      <w:r w:rsidR="0055701D">
        <w:t>(σε περίπτωση εργασίας με μειωμένο ωράριο), η διάρκεια των προϋπηρεσιών αυτών.</w:t>
      </w:r>
    </w:p>
    <w:p w:rsidR="00C47CA9" w:rsidRDefault="0055701D" w:rsidP="00C47CA9">
      <w:pPr>
        <w:pStyle w:val="a3"/>
        <w:ind w:left="1440"/>
        <w:jc w:val="both"/>
      </w:pPr>
      <w:r>
        <w:t xml:space="preserve">Γ. </w:t>
      </w:r>
      <w:r w:rsidRPr="00786DE0">
        <w:rPr>
          <w:b/>
        </w:rPr>
        <w:t>βεβαίωση</w:t>
      </w:r>
      <w:r>
        <w:t xml:space="preserve">  του φορέα απασχόλησης στην οποία θα αναφέρεται η νομική μορφή του</w:t>
      </w:r>
      <w:r w:rsidR="00786DE0">
        <w:t>,</w:t>
      </w:r>
      <w:r>
        <w:t xml:space="preserve"> </w:t>
      </w:r>
      <w:r w:rsidR="00786DE0">
        <w:t>καθώς</w:t>
      </w:r>
      <w:r>
        <w:t xml:space="preserve"> και αν υπάγεται στο πεδίο εφαρμογής της Παραγράφου 1 του άρθρου 7 του Ν.4354/2015  </w:t>
      </w:r>
    </w:p>
    <w:p w:rsidR="0055701D" w:rsidRDefault="0055701D" w:rsidP="0055701D">
      <w:pPr>
        <w:pStyle w:val="a3"/>
        <w:numPr>
          <w:ilvl w:val="0"/>
          <w:numId w:val="6"/>
        </w:numPr>
        <w:jc w:val="both"/>
      </w:pPr>
      <w:r w:rsidRPr="00786DE0">
        <w:rPr>
          <w:b/>
        </w:rPr>
        <w:t>Τα σχετικά ένσημα ή βεβαιώσεις ασφαλιστικού φορέα</w:t>
      </w:r>
      <w:r>
        <w:t xml:space="preserve"> που αποδεικνύουν ότι για το χρονικό διάστημα κατά το οποίο </w:t>
      </w:r>
      <w:r w:rsidR="00786DE0">
        <w:t>προσφέρθηκε</w:t>
      </w:r>
      <w:r>
        <w:t xml:space="preserve"> η προϋπηρεσία ήταν ασφαλισμένος/η.</w:t>
      </w:r>
    </w:p>
    <w:p w:rsidR="0055701D" w:rsidRDefault="0055701D" w:rsidP="00C83D10">
      <w:pPr>
        <w:pStyle w:val="a3"/>
        <w:numPr>
          <w:ilvl w:val="0"/>
          <w:numId w:val="1"/>
        </w:numPr>
        <w:jc w:val="both"/>
      </w:pPr>
      <w:r>
        <w:t xml:space="preserve">Πρόσφατες </w:t>
      </w:r>
      <w:r w:rsidRPr="00C83D10">
        <w:rPr>
          <w:b/>
        </w:rPr>
        <w:t xml:space="preserve">ιατρικές Γνωματεύσεις από </w:t>
      </w:r>
      <w:r w:rsidR="00C83D10" w:rsidRPr="00C83D10">
        <w:rPr>
          <w:b/>
        </w:rPr>
        <w:t xml:space="preserve"> Ψυχίατρο και </w:t>
      </w:r>
      <w:r w:rsidR="00786DE0">
        <w:rPr>
          <w:b/>
        </w:rPr>
        <w:t>Παθολόγο ή Γενικό Ι</w:t>
      </w:r>
      <w:r w:rsidRPr="00C83D10">
        <w:rPr>
          <w:b/>
        </w:rPr>
        <w:t>ατρό</w:t>
      </w:r>
      <w:r>
        <w:t xml:space="preserve">  είτε του δημοσίου </w:t>
      </w:r>
      <w:r w:rsidR="00C83D10">
        <w:t xml:space="preserve"> είτε ιδιώτη, η οποία</w:t>
      </w:r>
      <w:r>
        <w:t xml:space="preserve"> να </w:t>
      </w:r>
      <w:r w:rsidR="00C83D10">
        <w:t>πιστοποιεί</w:t>
      </w:r>
      <w:r>
        <w:t xml:space="preserve"> την υγεία του εκπαιδευτικ</w:t>
      </w:r>
      <w:r w:rsidR="00C83D10">
        <w:t>ού και την ικανότητα να ασκήσει  διδακτικά καθήκοντα  ή του μέλους Ε.Ε.Π.-Ε.Β.Π. να ασκήσει υποστηρικτικά καθήκοντα.</w:t>
      </w:r>
    </w:p>
    <w:p w:rsidR="00C83D10" w:rsidRDefault="00C83D10" w:rsidP="00C83D10">
      <w:pPr>
        <w:pStyle w:val="a3"/>
        <w:numPr>
          <w:ilvl w:val="0"/>
          <w:numId w:val="1"/>
        </w:numPr>
        <w:jc w:val="both"/>
      </w:pPr>
      <w:r w:rsidRPr="00786DE0">
        <w:rPr>
          <w:b/>
        </w:rPr>
        <w:t>Φωτοτυπία της 1ης σελίδας του βιβλιαρίου τραπεζικού λογαριασμού</w:t>
      </w:r>
      <w:r>
        <w:t xml:space="preserve"> (για προσλήψεις μέσω ΕΣΠΑ μόνο από Εθνική Τράπεζα)</w:t>
      </w:r>
    </w:p>
    <w:p w:rsidR="00C83D10" w:rsidRDefault="00C83D10" w:rsidP="00C83D10">
      <w:pPr>
        <w:pStyle w:val="a3"/>
        <w:numPr>
          <w:ilvl w:val="0"/>
          <w:numId w:val="1"/>
        </w:numPr>
        <w:jc w:val="both"/>
      </w:pPr>
      <w:r>
        <w:t xml:space="preserve">Αποδεικτικό </w:t>
      </w:r>
      <w:r w:rsidRPr="00786DE0">
        <w:rPr>
          <w:b/>
        </w:rPr>
        <w:t>ΑΦΜ</w:t>
      </w:r>
      <w:r>
        <w:t xml:space="preserve"> και </w:t>
      </w:r>
      <w:r w:rsidR="00786DE0" w:rsidRPr="00786DE0">
        <w:rPr>
          <w:b/>
        </w:rPr>
        <w:t>ΔΟΥ</w:t>
      </w:r>
      <w:r>
        <w:t xml:space="preserve"> (όχι εκκαθαριστικό σημείωμα)</w:t>
      </w:r>
    </w:p>
    <w:p w:rsidR="00C83D10" w:rsidRDefault="00C83D10" w:rsidP="00C83D10">
      <w:pPr>
        <w:pStyle w:val="a3"/>
        <w:numPr>
          <w:ilvl w:val="0"/>
          <w:numId w:val="1"/>
        </w:numPr>
        <w:jc w:val="both"/>
      </w:pPr>
      <w:r>
        <w:t xml:space="preserve">Αποδεικτικό </w:t>
      </w:r>
      <w:r w:rsidRPr="00786DE0">
        <w:rPr>
          <w:b/>
        </w:rPr>
        <w:t>ΑΜΚΑ</w:t>
      </w:r>
      <w:r>
        <w:t xml:space="preserve"> και </w:t>
      </w:r>
      <w:r w:rsidRPr="00786DE0">
        <w:rPr>
          <w:b/>
        </w:rPr>
        <w:t>ΑΜΑ</w:t>
      </w:r>
    </w:p>
    <w:p w:rsidR="00C83D10" w:rsidRDefault="00C83D10" w:rsidP="00C83D10">
      <w:pPr>
        <w:pStyle w:val="a3"/>
        <w:numPr>
          <w:ilvl w:val="0"/>
          <w:numId w:val="1"/>
        </w:numPr>
        <w:jc w:val="both"/>
      </w:pPr>
      <w:r>
        <w:t xml:space="preserve">Για όσους </w:t>
      </w:r>
      <w:r w:rsidR="00786DE0">
        <w:t xml:space="preserve">ανήκουν </w:t>
      </w:r>
      <w:r>
        <w:t xml:space="preserve">σε ειδική κατηγορία την </w:t>
      </w:r>
      <w:r w:rsidRPr="00786DE0">
        <w:rPr>
          <w:b/>
        </w:rPr>
        <w:t xml:space="preserve">Γνωμάτευση του ΚΕΠΑ ή την βεβαίωση της ΑΣΠΕ </w:t>
      </w:r>
      <w:r>
        <w:t>(πολύτεκνοι)</w:t>
      </w:r>
    </w:p>
    <w:p w:rsidR="00C83D10" w:rsidRDefault="00C83D10" w:rsidP="00C83D10">
      <w:pPr>
        <w:jc w:val="both"/>
      </w:pPr>
      <w:r>
        <w:t>Όλα τα δικαιολογητικά κατατίθενται σε ευκρινή φωτοαντίγραφα και η υποβολή τους είναι υποχρεωτική για την ολοκλήρωση της διαδικασίας πρόσληψης.</w:t>
      </w:r>
    </w:p>
    <w:sectPr w:rsidR="00C83D10" w:rsidSect="00786DE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9686E"/>
    <w:multiLevelType w:val="hybridMultilevel"/>
    <w:tmpl w:val="11A405BA"/>
    <w:lvl w:ilvl="0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2D96055E"/>
    <w:multiLevelType w:val="hybridMultilevel"/>
    <w:tmpl w:val="0B2CFA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A0C57"/>
    <w:multiLevelType w:val="hybridMultilevel"/>
    <w:tmpl w:val="1C1E0EE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5B96961"/>
    <w:multiLevelType w:val="hybridMultilevel"/>
    <w:tmpl w:val="DEC0EA40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7A6002A2"/>
    <w:multiLevelType w:val="hybridMultilevel"/>
    <w:tmpl w:val="44FE410C"/>
    <w:lvl w:ilvl="0" w:tplc="0408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7BF951C2"/>
    <w:multiLevelType w:val="hybridMultilevel"/>
    <w:tmpl w:val="F254428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03D95"/>
    <w:rsid w:val="001D17A1"/>
    <w:rsid w:val="00282A65"/>
    <w:rsid w:val="0055701D"/>
    <w:rsid w:val="006B10CD"/>
    <w:rsid w:val="007322BC"/>
    <w:rsid w:val="00786DE0"/>
    <w:rsid w:val="00A03D95"/>
    <w:rsid w:val="00C47CA9"/>
    <w:rsid w:val="00C83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3D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409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Kalaitzi</dc:creator>
  <cp:keywords/>
  <dc:description/>
  <cp:lastModifiedBy>kondila</cp:lastModifiedBy>
  <cp:revision>7</cp:revision>
  <cp:lastPrinted>2020-08-21T06:25:00Z</cp:lastPrinted>
  <dcterms:created xsi:type="dcterms:W3CDTF">2020-08-21T05:22:00Z</dcterms:created>
  <dcterms:modified xsi:type="dcterms:W3CDTF">2020-09-21T04:08:00Z</dcterms:modified>
</cp:coreProperties>
</file>